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61" w:rsidRDefault="00354261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354261" w:rsidRDefault="00354261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54261" w:rsidRDefault="00354261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Pr="000A6577" w:rsidRDefault="00354261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54261" w:rsidRPr="00C872E8" w:rsidRDefault="00354261" w:rsidP="00354261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Внеурочной деятельности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  <w:r w:rsidR="00502CB6">
        <w:rPr>
          <w:rFonts w:ascii="Times New Roman" w:hAnsi="Times New Roman" w:cs="Times New Roman"/>
          <w:sz w:val="44"/>
          <w:szCs w:val="44"/>
          <w:u w:val="single"/>
        </w:rPr>
        <w:t xml:space="preserve"> «Акварелька»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34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Аникина Светлана Игоревна 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354261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«Изобразительное искусство », </w:t>
      </w:r>
    </w:p>
    <w:p w:rsidR="00354261" w:rsidRPr="003D4FF4" w:rsidRDefault="00354261" w:rsidP="00354261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Б. М. Неменского, 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М.: Просвещение, 2014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354261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</w:p>
    <w:p w:rsidR="00537C9C" w:rsidRPr="00AA571A" w:rsidRDefault="00537C9C" w:rsidP="003542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Пояснительная записка</w:t>
      </w:r>
    </w:p>
    <w:p w:rsidR="00537C9C" w:rsidRPr="00153716" w:rsidRDefault="00537C9C" w:rsidP="00537C9C">
      <w:r w:rsidRPr="00153716">
        <w:t>Рабочая программа по внеурочной деятельности «</w:t>
      </w:r>
      <w:r>
        <w:t>Акварелька</w:t>
      </w:r>
      <w:r w:rsidRPr="00153716">
        <w:t xml:space="preserve">» разработана для занятий с учащимися 5 классов во  второй половине дня в  соответствии с новыми требованиями ФГОС средней ступени общего  образования второго поколения.  В процессе разработки программы  главным ориентиром стала  цель гармоничного единства личностного, познавательного, коммуникативного и социального  развития учащихся, воспитание у них интереса к активному познанию истории материальной  культуры и семейных традиций своего и других народов, уважительного отношения к труду.  </w:t>
      </w:r>
    </w:p>
    <w:p w:rsidR="00537C9C" w:rsidRPr="00153716" w:rsidRDefault="00537C9C" w:rsidP="00537C9C">
      <w:r w:rsidRPr="00153716">
        <w:t xml:space="preserve">Поэтому так важно в неформальной обстановке раскрыть для учеников удивительный яркий и красочный мир предметов, показать глубинные исторические смыслы появления предметов декоративно-прикладного искусства и их элементов, которым на уроках изобразительного искусства очень мало уделяется времени на ознакомление с местными региональными художественными промыслами, а так же формирование умений  ориентироваться  в  окружающем  мире  и  адекватно  реагировать  на  жизненные  ситуации.  </w:t>
      </w:r>
    </w:p>
    <w:p w:rsidR="00537C9C" w:rsidRPr="00153716" w:rsidRDefault="00537C9C" w:rsidP="00537C9C">
      <w:r w:rsidRPr="00153716">
        <w:t>Задания направлены на освоение языка художественной выразительности станкового искусства (живопись, графика, скульптура), а также языка декоративно-прикладного искусства (аппликация, декоративные композиции из скульптурного материала) и бумажной пластики. Кроме этого, предполагаются творческие работы с природными материалами.</w:t>
      </w:r>
    </w:p>
    <w:p w:rsidR="00537C9C" w:rsidRPr="00153716" w:rsidRDefault="00537C9C" w:rsidP="00537C9C">
      <w:r w:rsidRPr="00153716">
        <w:t xml:space="preserve">Программа  построена  так,  чтобы  учащиеся,  выполняли  сначала  небольшие,  несложные  по  способу  изготовления  работы  и    постепенно  переходили  к  более  сложным  работам.   Опираясь  на  возрастные  особенности  при  реализации  программы,  осуществляется  личностно – ориентированный  подход  в  обучении,  особое  внимание  уделяется  модели  обучения  в  сотрудничестве,  различным  стилям  общения. </w:t>
      </w:r>
    </w:p>
    <w:p w:rsidR="00537C9C" w:rsidRPr="00153716" w:rsidRDefault="00537C9C" w:rsidP="00537C9C">
      <w:r w:rsidRPr="00153716">
        <w:t>Тематика  и  содержание  занятий  сориентирована  на  ребёнка,  его  мир.  Отношения   с учащимися  строятся  на  принципах  сотрудничества,  взаимодействия,  взаимопонимания,  и  взаимовыручки  с  использованием  здоровьесберегающих  методик.  Работа  на  занятиях  предполагает  проявление  активности  детей,  самостоятельности  и  инициативы. Методологическая основа в достижении целевых ориентиров – реализация системно - деятельностного подхода на средней ступени обучения, предполагающая активизацию познавательной,  художественно-эстетической деятельности каждого учащегося с учетом его возрастных  особенностей, индивидуальных потребностей и возможностей.  Занятия  художественной  практической  деятельностью,  по  данной  программе    решают  не  только  задачи  художественного  воспитания,  но  и  более  масштабные  –  развивают  интеллектуально-творческий  потенциал  ребенка.  Освоение множества технологических приемов  при  работе  с  разнообразными материалами в условиях простора для свободного творчества помогает детям  познать  и  развить  собственные  возможности  и  способности,  создает  условия  для  развития  инициативности, изобретательности, гибкости мышления.  Важное  направление  в  содержании  программы  «</w:t>
      </w:r>
      <w:r>
        <w:t>Синяя птица</w:t>
      </w:r>
      <w:r w:rsidRPr="00153716">
        <w:t xml:space="preserve">»    уделяется  духовно-нравственному воспитанию  школьника.  На уровне  предметного  содержания  создаются условия для воспитания:  </w:t>
      </w:r>
    </w:p>
    <w:p w:rsidR="00537C9C" w:rsidRPr="00153716" w:rsidRDefault="00537C9C" w:rsidP="00537C9C">
      <w:r w:rsidRPr="00153716">
        <w:t xml:space="preserve">-  патриотизма: через активное познание истории материальной культуры и традиций как  своего региона, так и других народов; </w:t>
      </w:r>
    </w:p>
    <w:p w:rsidR="00537C9C" w:rsidRPr="00153716" w:rsidRDefault="00537C9C" w:rsidP="00537C9C">
      <w:r w:rsidRPr="00153716">
        <w:lastRenderedPageBreak/>
        <w:t xml:space="preserve"> -  трудолюбия,  творческого  отношения  к  учению,  труду,  жизни  (привитие  детям  уважительного  отношения  к  труду,  трудовых  навыков  и  умений  самостоятельного  конструирования  и  моделирования  изделий,  навыков  творческого  оформления  результатов своего труда и др.);   </w:t>
      </w:r>
    </w:p>
    <w:p w:rsidR="00537C9C" w:rsidRPr="00153716" w:rsidRDefault="00537C9C" w:rsidP="00537C9C">
      <w:r w:rsidRPr="00153716">
        <w:t xml:space="preserve">-   ценностного  отношения  к  прекрасному,  формирования  представлений  об  эстетических  ценностях  (знакомство  обучающихся  с  художественно-ценными  примерами  материального  мира,  восприятие  красоты  природы,  эстетическая  выразительность предметов  рукотворного  мира,  эстетика труда,  эстетика  трудовых  отношений в процессе выполнения коллективных художественных проектов); </w:t>
      </w:r>
    </w:p>
    <w:p w:rsidR="00537C9C" w:rsidRPr="00153716" w:rsidRDefault="00537C9C" w:rsidP="00537C9C">
      <w:r w:rsidRPr="00153716">
        <w:t xml:space="preserve"> -  ценностного  отношения  к  природе,  окружающей  среде  (создание  из  различного  материала образов картин природы, животных, бережное отношение к окружающей  среде в процессе работы с природным материалом и др.);</w:t>
      </w:r>
    </w:p>
    <w:p w:rsidR="00537C9C" w:rsidRPr="00153716" w:rsidRDefault="00537C9C" w:rsidP="00537C9C">
      <w:r w:rsidRPr="00153716">
        <w:t xml:space="preserve">  -  ценностного  отношения  к  здоровью  (освоение  приемов  безопасной  работы  с  инструментами, понимание детьми необходимости применения экологически чистых  материалов, организация здорового созидательного досуга и т.д.).</w:t>
      </w:r>
    </w:p>
    <w:p w:rsidR="00537C9C" w:rsidRPr="00153716" w:rsidRDefault="00537C9C" w:rsidP="00537C9C">
      <w:r w:rsidRPr="00153716">
        <w:t xml:space="preserve">  Наряду  с  реализацией  концепции  духовно-нравственного  воспитания,  задачами  привития   ученикам 5 класса технологических  знаний,  трудовых  умений  и  навыков  программа  «</w:t>
      </w:r>
      <w:r>
        <w:t>Синяя птица</w:t>
      </w:r>
      <w:r w:rsidRPr="00153716">
        <w:t xml:space="preserve">» выделяет и другие приоритетные направления, среди которых: </w:t>
      </w:r>
    </w:p>
    <w:p w:rsidR="00537C9C" w:rsidRPr="00153716" w:rsidRDefault="00537C9C" w:rsidP="00537C9C">
      <w:r w:rsidRPr="00153716">
        <w:t xml:space="preserve"> -  интеграция  предметных  областей  в  формировании целостной  картины  мира и  развитии  универсальных учебных действий;  </w:t>
      </w:r>
    </w:p>
    <w:p w:rsidR="00537C9C" w:rsidRPr="00153716" w:rsidRDefault="00537C9C" w:rsidP="00537C9C">
      <w:r w:rsidRPr="00153716">
        <w:t>- формирование информационной грамотности современного школьника;  - развитие коммуникативной компетентности;</w:t>
      </w:r>
    </w:p>
    <w:p w:rsidR="00537C9C" w:rsidRPr="00153716" w:rsidRDefault="00537C9C" w:rsidP="00537C9C">
      <w:r w:rsidRPr="00153716">
        <w:t xml:space="preserve">  -  формирование  умения  планировать,  контролировать  и  оценивать  учебные  действия  в  соответствии с поставленной задачей и условиями ее реализации;</w:t>
      </w:r>
    </w:p>
    <w:p w:rsidR="00537C9C" w:rsidRPr="00153716" w:rsidRDefault="00537C9C" w:rsidP="00537C9C">
      <w:r w:rsidRPr="00153716">
        <w:t xml:space="preserve">  -  овладение  логическими  действиями  сравнения,  анализа,  синтеза,  обобщения,  классификации  по  родовидовым  признакам,  установления  аналогий  и  причинно- следственных связей, построения рассуждений, отнесения к известным понятиям.</w:t>
      </w:r>
    </w:p>
    <w:p w:rsidR="00537C9C" w:rsidRPr="00153716" w:rsidRDefault="00537C9C" w:rsidP="00537C9C">
      <w:r w:rsidRPr="00153716">
        <w:t>Таким образом, программа внеурочной деятельности  имеет художественно-эстетическую направленность.</w:t>
      </w:r>
    </w:p>
    <w:p w:rsidR="00537C9C" w:rsidRPr="00153716" w:rsidRDefault="00537C9C" w:rsidP="00537C9C">
      <w:r w:rsidRPr="00153716">
        <w:rPr>
          <w:b/>
          <w:bCs/>
          <w:iCs/>
        </w:rPr>
        <w:t>Актуальность</w:t>
      </w:r>
      <w:r w:rsidRPr="00153716">
        <w:rPr>
          <w:bCs/>
          <w:iCs/>
        </w:rPr>
        <w:t>данной</w:t>
      </w:r>
      <w:r w:rsidRPr="00153716">
        <w:t>программы состоит в том, что она позволяет соединить новые формы обучения с освоением художественных традиций как родного края, так и других народов в художественно-творческой и изобразительной деятельности. Занятия по программе позволяют создать условия для самореализации  личности ребёнка, выявить и развить творческие способности.</w:t>
      </w:r>
    </w:p>
    <w:p w:rsidR="00537C9C" w:rsidRPr="00153716" w:rsidRDefault="00537C9C" w:rsidP="00537C9C">
      <w:r w:rsidRPr="00153716">
        <w:t xml:space="preserve">Направленность на деятельностный и проблемный подходы в обучении искусству, диктует необходимость для воспитанника экспериментировать с разными художественными материалами, понимать их свойства и возможности для создания выразительного образа. Разнообразие художественных материалов и техник, используемых на занятиях, поддерживает интерес учащихся к художественному творчеству. В данную программу введен региональный </w:t>
      </w:r>
      <w:r w:rsidRPr="00153716">
        <w:lastRenderedPageBreak/>
        <w:t>компонент. Ряд тем рассматривается на примере национальных особенностей, традиций родного края (</w:t>
      </w:r>
      <w:r>
        <w:t>Подмосковья и Гжели</w:t>
      </w:r>
      <w:r w:rsidRPr="00153716">
        <w:t>), на примере творчества местных художников.</w:t>
      </w:r>
    </w:p>
    <w:p w:rsidR="00537C9C" w:rsidRPr="00153716" w:rsidRDefault="00537C9C" w:rsidP="00537C9C">
      <w:r w:rsidRPr="00153716">
        <w:t xml:space="preserve"> Современная жизнь, диктуя быстрый ритм и обращение к компьютерным технологиям, часто не оставляет времени на углубленное рассматривание, любование, анализ и оттачивание мастерства ручным способом. Художественное же творчество – это процесс выполнения изделия, произведения автором именно вручную, в единственном оригинальном варианте (даже если автором является ребенок). </w:t>
      </w:r>
    </w:p>
    <w:p w:rsidR="00537C9C" w:rsidRPr="00153716" w:rsidRDefault="00537C9C" w:rsidP="00537C9C">
      <w:r w:rsidRPr="00153716">
        <w:t>Программа ориентирована на реализацию требований ФГОС в части художественно-творческой деятельности, овладения приёмами учебного сотрудничества и социального взаимодействия с другими детьми и взрослыми в совместной учебно-исследовательской и проектной деятельности. Программа дает возможность формирования и развития компетенций обучающихся в области использования информационно-коммуникационных технологий на уровне общего и специального (предметного) компонентов пользования (поиск, передача и сохранение информации, умение представить и презентовать свою деятельность).</w:t>
      </w:r>
    </w:p>
    <w:p w:rsidR="00537C9C" w:rsidRPr="00153716" w:rsidRDefault="00537C9C" w:rsidP="00537C9C">
      <w:r w:rsidRPr="00153716">
        <w:rPr>
          <w:b/>
        </w:rPr>
        <w:t>Цель программы:</w:t>
      </w:r>
      <w:r w:rsidRPr="00153716">
        <w:t xml:space="preserve"> создание условий для развития общекультурных и информационных компетенций школьников через художественно-творческую деятельность в процессе ознакомления с художественными промыслами и компонентом культуры как своей области и  так родного края, так и другими народами и регионами страны. </w:t>
      </w:r>
    </w:p>
    <w:p w:rsidR="00537C9C" w:rsidRPr="00153716" w:rsidRDefault="00537C9C" w:rsidP="00537C9C">
      <w:r w:rsidRPr="00153716">
        <w:rPr>
          <w:b/>
        </w:rPr>
        <w:t>Задачи: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Формирование представлений о художественной культуре родного края.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Совершенствование умений и навыков для разработки и создания творческого художественного проекта.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Создание условий для многогранного развития и социализации каждого учащегося в свободное от учёбы время.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Совершенствование системы мониторинга эффективности воспитательной работы в школе.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 xml:space="preserve"> Углубление содержания, форм и методов занятости учащихся в свободное от учёбы время.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t>Организация информационной поддержки учащихся.</w:t>
      </w:r>
    </w:p>
    <w:p w:rsidR="00537C9C" w:rsidRPr="00153716" w:rsidRDefault="00537C9C" w:rsidP="00537C9C">
      <w:pPr>
        <w:numPr>
          <w:ilvl w:val="0"/>
          <w:numId w:val="23"/>
        </w:numPr>
      </w:pPr>
      <w:r w:rsidRPr="00153716">
        <w:lastRenderedPageBreak/>
        <w:t>Совершенствование материально-технической базы организации досуга учащихся.</w:t>
      </w:r>
    </w:p>
    <w:p w:rsidR="00537C9C" w:rsidRPr="00153716" w:rsidRDefault="00537C9C" w:rsidP="00537C9C">
      <w:pPr>
        <w:rPr>
          <w:b/>
        </w:rPr>
      </w:pP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 xml:space="preserve">Сроки реализации программы </w:t>
      </w:r>
      <w:r>
        <w:rPr>
          <w:b/>
        </w:rPr>
        <w:t xml:space="preserve">1 </w:t>
      </w:r>
      <w:r w:rsidRPr="00153716">
        <w:rPr>
          <w:b/>
        </w:rPr>
        <w:t>год.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Межпредметные   связи.</w:t>
      </w:r>
    </w:p>
    <w:p w:rsidR="00537C9C" w:rsidRPr="00153716" w:rsidRDefault="00537C9C" w:rsidP="00537C9C">
      <w:r w:rsidRPr="00153716">
        <w:t xml:space="preserve">      В программе рассматриваются разнообразные явления музыкального искусства и их взаимодействие  с художественными образами других искусств: литературы - прозы и поэзии, изобразительного искусства - живописи и скульптуры, архитектуры и графики, книжных иллюстраций и др., а так же связь с предметами географии, биологии, истории.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Виды организации учебной деятельности:</w:t>
      </w:r>
    </w:p>
    <w:p w:rsidR="00537C9C" w:rsidRPr="00153716" w:rsidRDefault="00537C9C" w:rsidP="00537C9C">
      <w:r w:rsidRPr="00153716">
        <w:t>- самостоятельная работа</w:t>
      </w:r>
    </w:p>
    <w:p w:rsidR="00537C9C" w:rsidRPr="00153716" w:rsidRDefault="00537C9C" w:rsidP="00537C9C">
      <w:r w:rsidRPr="00153716">
        <w:t>- творческая работа</w:t>
      </w:r>
    </w:p>
    <w:p w:rsidR="00537C9C" w:rsidRPr="00153716" w:rsidRDefault="00537C9C" w:rsidP="00537C9C">
      <w:r w:rsidRPr="00153716">
        <w:t>- конкурс</w:t>
      </w:r>
    </w:p>
    <w:p w:rsidR="00537C9C" w:rsidRPr="00153716" w:rsidRDefault="00537C9C" w:rsidP="00537C9C">
      <w:r>
        <w:t>- экскурсия</w:t>
      </w:r>
    </w:p>
    <w:p w:rsidR="00537C9C" w:rsidRPr="00153716" w:rsidRDefault="00537C9C" w:rsidP="00537C9C">
      <w:pPr>
        <w:rPr>
          <w:b/>
        </w:rPr>
      </w:pPr>
      <w:r>
        <w:rPr>
          <w:b/>
        </w:rPr>
        <w:t xml:space="preserve"> 2</w:t>
      </w:r>
      <w:r w:rsidRPr="00153716">
        <w:rPr>
          <w:b/>
        </w:rPr>
        <w:t>. Описание места курса внеурочной деятельности в учебном плане</w:t>
      </w:r>
    </w:p>
    <w:p w:rsidR="00537C9C" w:rsidRPr="00153716" w:rsidRDefault="00537C9C" w:rsidP="00537C9C">
      <w:r w:rsidRPr="00153716">
        <w:t>Данная программа внеурочной деятельности для 5 класса является программой художественно-эстетической направленности. Модифицированная программа  разработана на основе  программы  Б.М. Неменского « Изобразительное искусство и художественный труд»  и составлена с учетом требований Федерального государственного образовательного стандарта на основе авторской программы Б.М. Неменского, «Изобразительное искусство и художественный труд 1-9 кл.»: прогр. /Сост. Б.М. Неменский.- М.: Просвещение, 2014. Данная программа призвана сформировать у школьников художественный способ  познания мира, дать систему знаний и ценностных ориентиров на основе собственной художественной деятельности и опыта приобще</w:t>
      </w:r>
      <w:r>
        <w:t>ния к    культуре родного края.</w:t>
      </w:r>
    </w:p>
    <w:p w:rsidR="00537C9C" w:rsidRPr="00153716" w:rsidRDefault="00537C9C" w:rsidP="00537C9C">
      <w:pPr>
        <w:rPr>
          <w:b/>
        </w:rPr>
      </w:pPr>
      <w:r>
        <w:rPr>
          <w:b/>
        </w:rPr>
        <w:t>3</w:t>
      </w:r>
      <w:r w:rsidRPr="00153716">
        <w:rPr>
          <w:b/>
        </w:rPr>
        <w:t>. Личностные, метапредметные и предметные результаты освоения конкретного учебного предмета, курса</w:t>
      </w:r>
    </w:p>
    <w:p w:rsidR="00537C9C" w:rsidRPr="00153716" w:rsidRDefault="00537C9C" w:rsidP="00537C9C">
      <w:r w:rsidRPr="00153716">
        <w:rPr>
          <w:b/>
        </w:rPr>
        <w:t>Прогнозируемые результаты</w:t>
      </w:r>
      <w:r w:rsidRPr="00153716">
        <w:t xml:space="preserve"> реализации программы внеурочной деятельности: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Личностные: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уважительное отношение к народному искусству родного края как части культуры страны;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познание мира через образы и формы ДПИ и изобразительного искусства;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формирование художественного вкуса как способности чувствовать и воспринимать народное декоративно-прикладное искусство;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приобщение к навыку самостоятельной работы  и работы в группе при выполнении практических     творческих работ;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lastRenderedPageBreak/>
        <w:t xml:space="preserve">ориентации на понимание причин успеха в творческой деятельности; способность к самооценке на основе критерия успешности деятельности; 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 xml:space="preserve">воспитание патриотизма, любви и уважения к Отечеству, народной   мудрости; 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умение выражать свое отношение, давать эстетическую оценку художественным произведениям.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мотивированное отношение к учебной художественно-творческой деятельности;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коммуникативная компетентность в общении и сотрудничестве со сверстниками в творческой деятельности;</w:t>
      </w:r>
    </w:p>
    <w:p w:rsidR="00537C9C" w:rsidRPr="003F3C85" w:rsidRDefault="00537C9C" w:rsidP="00537C9C">
      <w:pPr>
        <w:numPr>
          <w:ilvl w:val="0"/>
          <w:numId w:val="24"/>
        </w:numPr>
      </w:pPr>
      <w:r w:rsidRPr="00153716">
        <w:t>эстетические потребности, ценности и чувства, эстетическое сознание как результат художественно-творческой деятельности.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Метапредметные: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способность принимать и сохранять учебную цель и задачи;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 xml:space="preserve">умение самостоятельно ставить новые учебные задачи на основе развития познавательных мотивов и интересов и добывать новые знания; 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 xml:space="preserve">умение организовать свою деятельность, определять ее цели и задачи, взаимодействовать с другими людьми для достижения цели; 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умение оценивать свой художественный продукт и работы сверстников с произведениями мастеров, выделяя сходства и различия.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умение проводить простейший анализ содержания художественного произведения ДПИ и изобразительного искусства, отмечать выразительные средства и их воздействие на чувства зрителя;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применение методов познания через художественный образ для изучения различных сторон окружающей действительности;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сравнение, анализ, обобщение, установление связей и отношений между явлениями культуры;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развитие критического мышления, способности аргументировать свою точку зрения по поводу произведений искусств;</w:t>
      </w:r>
    </w:p>
    <w:p w:rsidR="00537C9C" w:rsidRPr="00153716" w:rsidRDefault="00537C9C" w:rsidP="00537C9C">
      <w:pPr>
        <w:numPr>
          <w:ilvl w:val="0"/>
          <w:numId w:val="24"/>
        </w:numPr>
      </w:pPr>
      <w:r w:rsidRPr="00153716">
        <w:t>формировать ключевые компетенции в процессе диалога с искусством: исследовательские умения, коммуникативные умения, информационные умения;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Предметные: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lastRenderedPageBreak/>
        <w:t>сформированность потребности в общении с произведениями народного и декоративно-прикладного искусства для дальнейшего духовно-нравственного развития, социализации, самообразования, организации содержательного культурного досуга;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умение выбирать и использовать различные художественные материалы для выполнения изображения и воплощения своей идеи;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 xml:space="preserve">знание особенностей художественных промыслов </w:t>
      </w:r>
      <w:r>
        <w:t xml:space="preserve">Московской </w:t>
      </w:r>
      <w:r w:rsidRPr="00153716">
        <w:t>области и</w:t>
      </w:r>
      <w:r>
        <w:t xml:space="preserve"> Гжели</w:t>
      </w:r>
      <w:r w:rsidRPr="00153716">
        <w:t xml:space="preserve">, а так же других регионов страны; 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 xml:space="preserve">умение использовать различные материалы и средства художественной выразительности для передачи замысла в собственной художественной деятельности; 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 xml:space="preserve">знание композиционных приемов и художественных средств при выполнении декоративных росписей; 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моделирование новых образов путём трансформации известных.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использование цвета в изображениях предметов ДПИ как средство выразительности, применяя цветовой контраст, понятие колорита;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умение самостоятельно выполнять эскизы декоративных композиции на основе цветочной росписи;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расширение художественного и общего культурного кругозора, воспитание эстетического вкуса;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сотрудничество в ходе реализации коллективных творческих проектов и умение презентовать свою работу.</w:t>
      </w:r>
    </w:p>
    <w:p w:rsidR="00537C9C" w:rsidRPr="00153716" w:rsidRDefault="00537C9C" w:rsidP="00537C9C">
      <w:r w:rsidRPr="00153716">
        <w:rPr>
          <w:b/>
        </w:rPr>
        <w:t>ФОРМЫ  КОНТРОЛЯ</w:t>
      </w:r>
      <w:r w:rsidRPr="00153716">
        <w:t>: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выставки, презентации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коллективные проекты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работа в парах, малых группах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индивидуальные работы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 xml:space="preserve">коллективные игры </w:t>
      </w:r>
    </w:p>
    <w:p w:rsidR="00537C9C" w:rsidRPr="00153716" w:rsidRDefault="00537C9C" w:rsidP="00537C9C">
      <w:r w:rsidRPr="00153716">
        <w:rPr>
          <w:b/>
        </w:rPr>
        <w:t>КРИТЕРИИ КОНТРОЛЯ</w:t>
      </w:r>
      <w:r w:rsidRPr="00153716">
        <w:t>: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знать основные жанры и виды произведений изобразительного искусства;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различать основные и составные теплые и холодные цвета;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узнавать отдельные выдающиеся произведения искусства и называть их авторов;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находить в прессе информацию о художественных выставках;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использовать художественные материалы;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lastRenderedPageBreak/>
        <w:t>уметь применять средства художественной выразительности в изобразительной деятельности;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организовать выставку работ по определённой теме и уметь провести экскурсию по ней.</w:t>
      </w: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ПРЕДПОЛАГАЕМЫЕ РЕЗУЛЬТАТЫ:</w:t>
      </w: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Учащиеся должны знать и уметь: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иметь начальные знания по композиции и орнаменту;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ориентироваться в цветоведении и подборе красок для выполнения своей работы;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отличать различные виды искусства, жанры и техники выполнения;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выполнять несложные композиции с применением полученных знаний;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работать как самостоятельно, так и в коллективе;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совершенствоваться и творчески использовать свои умения и навыки;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правила безопасности труда;</w:t>
      </w:r>
    </w:p>
    <w:p w:rsidR="00537C9C" w:rsidRPr="00153716" w:rsidRDefault="00537C9C" w:rsidP="00537C9C">
      <w:pPr>
        <w:numPr>
          <w:ilvl w:val="0"/>
          <w:numId w:val="25"/>
        </w:numPr>
      </w:pPr>
      <w:r w:rsidRPr="00153716">
        <w:t>уметь красиво, выразительно эстетически грамотно оформить выполненную работу.</w:t>
      </w:r>
    </w:p>
    <w:p w:rsidR="00537C9C" w:rsidRPr="00153716" w:rsidRDefault="00537C9C" w:rsidP="00537C9C">
      <w:pPr>
        <w:rPr>
          <w:b/>
        </w:rPr>
      </w:pPr>
      <w:r>
        <w:rPr>
          <w:b/>
        </w:rPr>
        <w:t>4</w:t>
      </w:r>
      <w:r w:rsidRPr="00153716">
        <w:rPr>
          <w:b/>
        </w:rPr>
        <w:t>. Содержание учебного курса</w:t>
      </w: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Разделы программы</w:t>
      </w:r>
    </w:p>
    <w:p w:rsidR="00537C9C" w:rsidRPr="00153716" w:rsidRDefault="00537C9C" w:rsidP="00537C9C">
      <w:r w:rsidRPr="00153716">
        <w:t>Программа состоит из 2 тематических разделов, которые включают в себя определённые модули и темы, а так же посещение экскурсий.</w:t>
      </w:r>
    </w:p>
    <w:tbl>
      <w:tblPr>
        <w:tblW w:w="48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5324"/>
        <w:gridCol w:w="1527"/>
        <w:gridCol w:w="1656"/>
      </w:tblGrid>
      <w:tr w:rsidR="00537C9C" w:rsidRPr="00153716" w:rsidTr="00236FB7">
        <w:trPr>
          <w:trHeight w:val="542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№</w:t>
            </w:r>
          </w:p>
          <w:p w:rsidR="00537C9C" w:rsidRPr="00153716" w:rsidRDefault="00537C9C" w:rsidP="00236FB7">
            <w:r w:rsidRPr="00153716">
              <w:t>п/п</w:t>
            </w:r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Тема (раздел) программы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Количество часов</w:t>
            </w:r>
          </w:p>
        </w:tc>
      </w:tr>
      <w:tr w:rsidR="00537C9C" w:rsidRPr="00153716" w:rsidTr="00236FB7">
        <w:trPr>
          <w:trHeight w:val="836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9C" w:rsidRPr="00153716" w:rsidRDefault="00537C9C" w:rsidP="00236FB7"/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9C" w:rsidRPr="00153716" w:rsidRDefault="00537C9C" w:rsidP="00236FB7"/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теория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практика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Изобразительное искусство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1.1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 xml:space="preserve">Живопись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 xml:space="preserve"> 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 xml:space="preserve">    5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1.2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 xml:space="preserve">Графика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 xml:space="preserve">   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 xml:space="preserve">   2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2.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  <w:i/>
              </w:rPr>
            </w:pPr>
            <w:r w:rsidRPr="00153716">
              <w:rPr>
                <w:b/>
                <w:i/>
              </w:rPr>
              <w:t>Декоративно-прикладное искусство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1</w:t>
            </w:r>
            <w:r w:rsidRPr="00153716">
              <w:rPr>
                <w:b/>
              </w:rPr>
              <w:t>8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2.1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Флористика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>2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2.3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Художественные промыслы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>12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2.4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 w:rsidRPr="00153716">
              <w:t>Бумажная пластика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r>
              <w:t>5</w:t>
            </w:r>
          </w:p>
        </w:tc>
      </w:tr>
      <w:tr w:rsidR="00537C9C" w:rsidRPr="00153716" w:rsidTr="00236FB7">
        <w:trPr>
          <w:trHeight w:val="28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9C" w:rsidRPr="00153716" w:rsidRDefault="00537C9C" w:rsidP="00236FB7"/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  <w:i/>
              </w:rPr>
            </w:pPr>
            <w:r>
              <w:rPr>
                <w:b/>
                <w:i/>
              </w:rPr>
              <w:t>Итого – 34 часа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:rsidR="00537C9C" w:rsidRPr="00153716" w:rsidRDefault="00537C9C" w:rsidP="00537C9C">
      <w:pPr>
        <w:rPr>
          <w:b/>
          <w:bCs/>
        </w:rPr>
      </w:pPr>
    </w:p>
    <w:p w:rsidR="00537C9C" w:rsidRPr="00A36994" w:rsidRDefault="00537C9C" w:rsidP="00537C9C">
      <w:pPr>
        <w:rPr>
          <w:b/>
          <w:bCs/>
          <w:iCs/>
        </w:rPr>
      </w:pPr>
      <w:r>
        <w:rPr>
          <w:b/>
          <w:bCs/>
          <w:iCs/>
        </w:rPr>
        <w:lastRenderedPageBreak/>
        <w:t>Учебно-тематический план.</w:t>
      </w:r>
    </w:p>
    <w:tbl>
      <w:tblPr>
        <w:tblW w:w="0" w:type="auto"/>
        <w:tblLayout w:type="fixed"/>
        <w:tblLook w:val="04A0"/>
      </w:tblPr>
      <w:tblGrid>
        <w:gridCol w:w="1358"/>
        <w:gridCol w:w="3729"/>
        <w:gridCol w:w="622"/>
        <w:gridCol w:w="622"/>
        <w:gridCol w:w="2176"/>
        <w:gridCol w:w="2230"/>
      </w:tblGrid>
      <w:tr w:rsidR="00537C9C" w:rsidRPr="00153716" w:rsidTr="00236FB7">
        <w:trPr>
          <w:trHeight w:val="773"/>
        </w:trPr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Cs/>
              </w:rPr>
              <w:t>№ п/п</w:t>
            </w:r>
          </w:p>
        </w:tc>
        <w:tc>
          <w:tcPr>
            <w:tcW w:w="3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Cs/>
              </w:rPr>
              <w:t>Раздел (тема) программы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Cs/>
              </w:rPr>
              <w:t>Кол-во часов</w:t>
            </w: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Cs/>
              </w:rPr>
              <w:t>Форма занятий</w:t>
            </w:r>
          </w:p>
        </w:tc>
        <w:tc>
          <w:tcPr>
            <w:tcW w:w="2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Cs/>
              </w:rPr>
              <w:t>Способы выявления образовательных результатов учащихся</w:t>
            </w:r>
          </w:p>
        </w:tc>
      </w:tr>
      <w:tr w:rsidR="00537C9C" w:rsidRPr="00153716" w:rsidTr="00236FB7">
        <w:trPr>
          <w:trHeight w:val="773"/>
        </w:trPr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C9C" w:rsidRPr="00153716" w:rsidRDefault="00537C9C" w:rsidP="00236FB7"/>
        </w:tc>
        <w:tc>
          <w:tcPr>
            <w:tcW w:w="3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C9C" w:rsidRPr="00153716" w:rsidRDefault="00537C9C" w:rsidP="00236FB7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/>
                <w:iCs/>
              </w:rPr>
              <w:t>Теория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  <w:i/>
                <w:iCs/>
              </w:rPr>
              <w:t>Практика</w:t>
            </w: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C9C" w:rsidRPr="00153716" w:rsidRDefault="00537C9C" w:rsidP="00236FB7"/>
        </w:tc>
        <w:tc>
          <w:tcPr>
            <w:tcW w:w="2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C9C" w:rsidRPr="00153716" w:rsidRDefault="00537C9C" w:rsidP="00236FB7"/>
        </w:tc>
      </w:tr>
      <w:tr w:rsidR="00537C9C" w:rsidRPr="00153716" w:rsidTr="00236FB7">
        <w:trPr>
          <w:trHeight w:val="265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</w:rPr>
              <w:t>1.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rPr>
                <w:b/>
                <w:bCs/>
              </w:rPr>
              <w:t>Изобразительное искусство (Живопись)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/>
        </w:tc>
      </w:tr>
      <w:tr w:rsidR="00537C9C" w:rsidRPr="00153716" w:rsidTr="00236FB7">
        <w:trPr>
          <w:trHeight w:val="265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Виды изобразительного искусства и основы их образного языка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Коммуникативное общение (Введение в программу.)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Занятие - игра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«Что могут краски?» Изобразительные свойства акварели. Основные цвета. Радуга.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Практическая работа по смешению красок.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Составление цветового круга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«Изображать можно пятном». Техника монотипии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Творческая работа по апробированию техники «Цветы и бабочки»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Индивидуальные творческие работы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«Изображать можно пятном». Кляксография в чёрном цвете.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Творческая работа по апробированию техники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Индивидуальные творческие работы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1.5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Техника мазковой гуаши на сближенные и контрастные цвета.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Упражнения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Составление мини-альбома на контраст, ньюанс, сближенные цвета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lastRenderedPageBreak/>
              <w:t>2.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Изобразительное искусство (Графика)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2.1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Художественные материалы в графике.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Занятие – экскурсия творчества художников-графиков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Дискуссия, проба графических материалов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2.2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Рисование животных углём.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Практическая работа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Выставка работ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2.3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«Зимний пейзаж города». Пастель, смешанная техника.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Творческая мастерская.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Выставка и рассуждение «Чем мне нравится эта картина?»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 xml:space="preserve">3. 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Декоративно-прикладное искусство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1</w:t>
            </w:r>
            <w:r w:rsidRPr="00153716">
              <w:rPr>
                <w:b/>
              </w:rPr>
              <w:t>8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Флористика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3.1.</w:t>
            </w:r>
            <w:r>
              <w:t>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«Животный мир»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Занятие-познание, практическая работа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Создание флористической картины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lastRenderedPageBreak/>
              <w:t>3.1.2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«Сказочный пейзаж из листьев и цветов».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Творческая мастерская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Коллективная работа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>Художественные промыслы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3.2.1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Что такое промысел? Традиционные ремесла.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Поисковая деятельность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Составление глоссария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3.2.2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Мастерская росписи изделий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r w:rsidRPr="00153716">
              <w:t>Заочная экскурсия в мастерскую художника.</w:t>
            </w:r>
          </w:p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r w:rsidRPr="00153716">
              <w:t>Вернисаж (ярмарка).</w:t>
            </w:r>
          </w:p>
          <w:p w:rsidR="00537C9C" w:rsidRPr="00153716" w:rsidRDefault="00537C9C" w:rsidP="00236FB7"/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3.2.3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Мастерская по выполн</w:t>
            </w:r>
            <w:r>
              <w:t>е</w:t>
            </w:r>
            <w:r w:rsidRPr="00153716">
              <w:t xml:space="preserve">нию изделий в стиле </w:t>
            </w:r>
            <w:r>
              <w:t xml:space="preserve">Гжельской </w:t>
            </w:r>
            <w:r w:rsidRPr="00153716">
              <w:t>росписи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 xml:space="preserve">Практическая индивидуальная творческая работа (выполнение упражнений). Проект по выполнению росписи </w:t>
            </w:r>
            <w:r>
              <w:t xml:space="preserve">фарфорового </w:t>
            </w:r>
            <w:r w:rsidRPr="00153716">
              <w:t>изделия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Вернисаж (ярмарка).</w:t>
            </w:r>
          </w:p>
          <w:p w:rsidR="00537C9C" w:rsidRPr="00153716" w:rsidRDefault="00537C9C" w:rsidP="00236FB7">
            <w:r w:rsidRPr="00153716">
              <w:t>Презентация изделий по группам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3.2.4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 xml:space="preserve">Возрожденная красота. </w:t>
            </w:r>
            <w:r>
              <w:t>Деревянная игрушка Подмосковья.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Поисковая исследовательская деятельность (в малых группах)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Создание исследовательского проекта (малые группы, индивидуальная)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lastRenderedPageBreak/>
              <w:t>3.2.5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Мастерская росписи (</w:t>
            </w:r>
            <w:r>
              <w:t>Сергиево-Посадская матрешка</w:t>
            </w:r>
            <w:r w:rsidRPr="00153716">
              <w:t>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Проект «Сувенир на память». Практическая индивидуальная творческая работа над изделием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Лавка художника.</w:t>
            </w:r>
          </w:p>
          <w:p w:rsidR="00537C9C" w:rsidRPr="00153716" w:rsidRDefault="00537C9C" w:rsidP="00236FB7">
            <w:r w:rsidRPr="00153716">
              <w:t>Вернисаж.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3.2.6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 xml:space="preserve">Истоки русского искусства. </w:t>
            </w:r>
            <w:r>
              <w:t>Павлово-Посадские платки.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Проект «Открытка  на память»</w:t>
            </w:r>
            <w:r>
              <w:t>.</w:t>
            </w:r>
            <w:r w:rsidRPr="00153716">
              <w:t xml:space="preserve"> Практическая индивидуальная творческая работа.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Лавка художника.</w:t>
            </w:r>
          </w:p>
          <w:p w:rsidR="00537C9C" w:rsidRPr="00153716" w:rsidRDefault="00537C9C" w:rsidP="00236FB7">
            <w:r w:rsidRPr="00153716">
              <w:t>Вернисаж.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3.2.7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Истоки русского искусства.</w:t>
            </w:r>
            <w:r>
              <w:t>Жостовские подносы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/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Проект «Открытка  на память</w:t>
            </w:r>
            <w:r>
              <w:t xml:space="preserve">. </w:t>
            </w:r>
            <w:r w:rsidRPr="00153716">
              <w:t>Практическая индивидуальная творческая работа.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Лавка художника.</w:t>
            </w:r>
          </w:p>
          <w:p w:rsidR="00537C9C" w:rsidRPr="00153716" w:rsidRDefault="00537C9C" w:rsidP="00236FB7">
            <w:r w:rsidRPr="00153716">
              <w:t>Вернисаж.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 w:rsidRPr="00153716">
              <w:rPr>
                <w:b/>
              </w:rPr>
              <w:t xml:space="preserve">Бумажная пластика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pPr>
              <w:rPr>
                <w:b/>
              </w:rPr>
            </w:pP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>
            <w:pPr>
              <w:rPr>
                <w:b/>
              </w:rPr>
            </w:pP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3.3.1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Знакомство с выразительностью силуэтного вырезания формы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Практическая творческая работа приёмов сминания, закручивания, надрезания бумаги.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Создание элементов композиции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3.3.2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«Листок и роза»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Практическая работа по отработке навыков выполнения элементов листьев и цветов.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Коллективный букет из цветов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3.3.3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 xml:space="preserve">«Объёмное панно на память» в технике </w:t>
            </w:r>
            <w:r>
              <w:t>бумагопластика.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Практическая работа по изготовлению изделий из бумаги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Вернисаж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lastRenderedPageBreak/>
              <w:t>3.3.4</w:t>
            </w:r>
          </w:p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 xml:space="preserve">Объёмная открытка, книжка в подарок 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-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>
              <w:t>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Творческая работа по изготовлению изделий из бумаги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r w:rsidRPr="00153716">
              <w:t>Открытка в подарок</w:t>
            </w:r>
          </w:p>
        </w:tc>
      </w:tr>
      <w:tr w:rsidR="00537C9C" w:rsidRPr="00153716" w:rsidTr="00236FB7">
        <w:trPr>
          <w:trHeight w:val="1656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3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Итого – 34 часа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7C9C" w:rsidRPr="00153716" w:rsidRDefault="00537C9C" w:rsidP="00236FB7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37C9C" w:rsidRPr="00153716" w:rsidRDefault="00537C9C" w:rsidP="00236FB7"/>
        </w:tc>
      </w:tr>
    </w:tbl>
    <w:p w:rsidR="00537C9C" w:rsidRPr="00153716" w:rsidRDefault="00537C9C" w:rsidP="00537C9C">
      <w:pPr>
        <w:rPr>
          <w:b/>
        </w:rPr>
      </w:pPr>
    </w:p>
    <w:p w:rsidR="00537C9C" w:rsidRPr="00153716" w:rsidRDefault="00537C9C" w:rsidP="00537C9C">
      <w:r>
        <w:rPr>
          <w:b/>
          <w:bCs/>
          <w:iCs/>
        </w:rPr>
        <w:t>5</w:t>
      </w:r>
      <w:r w:rsidRPr="00153716">
        <w:rPr>
          <w:b/>
          <w:bCs/>
          <w:iCs/>
        </w:rPr>
        <w:t>. Содержание программы</w:t>
      </w:r>
    </w:p>
    <w:p w:rsidR="00537C9C" w:rsidRPr="00153716" w:rsidRDefault="00537C9C" w:rsidP="00537C9C">
      <w:pPr>
        <w:rPr>
          <w:b/>
          <w:bCs/>
        </w:rPr>
      </w:pPr>
      <w:r w:rsidRPr="00153716">
        <w:rPr>
          <w:b/>
          <w:bCs/>
          <w:i/>
          <w:iCs/>
          <w:u w:val="single"/>
        </w:rPr>
        <w:t>Раздел 1.</w:t>
      </w:r>
      <w:r w:rsidRPr="00153716">
        <w:rPr>
          <w:b/>
          <w:bCs/>
        </w:rPr>
        <w:t>Изобразительное искусство (Живопись)</w:t>
      </w:r>
    </w:p>
    <w:p w:rsidR="00537C9C" w:rsidRPr="00153716" w:rsidRDefault="00537C9C" w:rsidP="00537C9C">
      <w:r w:rsidRPr="00153716">
        <w:t>Дать начальные представления об основах живописи, развитие умения получать</w:t>
      </w:r>
    </w:p>
    <w:p w:rsidR="00537C9C" w:rsidRPr="00153716" w:rsidRDefault="00537C9C" w:rsidP="00537C9C">
      <w:r w:rsidRPr="00153716">
        <w:t>цветовое пятно, изучение основных, тёплых и холодных цветов. Контраст тёплых и холодных цветов, эмоциональное изменение цвета в зависимости от характера его насыщения белой или чёрной краской.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1.1</w:t>
      </w:r>
      <w:r w:rsidRPr="00153716">
        <w:rPr>
          <w:b/>
        </w:rPr>
        <w:t xml:space="preserve">. </w:t>
      </w:r>
      <w:r w:rsidRPr="00153716">
        <w:rPr>
          <w:b/>
          <w:i/>
        </w:rPr>
        <w:t xml:space="preserve">Виды изобразительного искусства и основы их образного языка </w:t>
      </w:r>
    </w:p>
    <w:p w:rsidR="00537C9C" w:rsidRPr="00153716" w:rsidRDefault="00537C9C" w:rsidP="00537C9C">
      <w:r w:rsidRPr="00153716">
        <w:t xml:space="preserve">Введение в программу, занятие-игра. 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1.2.«Что могут краски?» Изобразительные свойства акварели. Основные цвета. Радуга.</w:t>
      </w:r>
    </w:p>
    <w:p w:rsidR="00537C9C" w:rsidRPr="00153716" w:rsidRDefault="00537C9C" w:rsidP="00537C9C">
      <w:pPr>
        <w:rPr>
          <w:b/>
          <w:i/>
        </w:rPr>
      </w:pPr>
      <w:r w:rsidRPr="00153716">
        <w:t xml:space="preserve">  Понятия: тональная шкала, основные и составные цвета, дополнительные цвета, цветовой круг, теплые и холодные цвета, цветовой контраст, взаимодействие цветовых пятен и цветовая композиция. Изучаются способы   выражения в живописи эмоциональных состояний: радость, грусть, нежность, восторг и т. д. Гармония цвета в технике «аля-прима».</w:t>
      </w:r>
    </w:p>
    <w:p w:rsidR="00537C9C" w:rsidRPr="00153716" w:rsidRDefault="00537C9C" w:rsidP="00537C9C">
      <w:pPr>
        <w:rPr>
          <w:b/>
          <w:i/>
        </w:rPr>
      </w:pPr>
      <w:r>
        <w:rPr>
          <w:b/>
          <w:i/>
        </w:rPr>
        <w:t>1.3</w:t>
      </w:r>
      <w:r w:rsidRPr="00153716">
        <w:rPr>
          <w:b/>
          <w:i/>
        </w:rPr>
        <w:t>. «Изображать можно пятном». Техника монотипии.</w:t>
      </w:r>
    </w:p>
    <w:p w:rsidR="00537C9C" w:rsidRPr="00153716" w:rsidRDefault="00537C9C" w:rsidP="00537C9C">
      <w:r w:rsidRPr="00153716">
        <w:t>Творческая работа «Цветы и бабочки». Понятия: пятно, роль пятна и линии в изображении. Знакомство с техникой монотипии и отпечатка.</w:t>
      </w:r>
    </w:p>
    <w:p w:rsidR="00537C9C" w:rsidRPr="00153716" w:rsidRDefault="00537C9C" w:rsidP="00537C9C">
      <w:pPr>
        <w:rPr>
          <w:b/>
          <w:i/>
        </w:rPr>
      </w:pPr>
      <w:r>
        <w:rPr>
          <w:b/>
          <w:i/>
        </w:rPr>
        <w:t>1.4</w:t>
      </w:r>
      <w:r w:rsidRPr="00153716">
        <w:rPr>
          <w:b/>
          <w:i/>
        </w:rPr>
        <w:t>. «Изображать можно пятном». Кляксография в чёрном цвете.</w:t>
      </w:r>
    </w:p>
    <w:p w:rsidR="00537C9C" w:rsidRPr="00153716" w:rsidRDefault="00537C9C" w:rsidP="00537C9C">
      <w:r w:rsidRPr="00153716">
        <w:t>Творческая работа по апробации техники. Предлагается выполнить задания разными способами: случайная клякса и дорисовывание фантазий по мироощущению; жидкая клякса и выдувание из трубочки линий, символизирующее деревья; смешанная техника – восковые мелки + случайные капли акварели и т. д.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1.</w:t>
      </w:r>
      <w:r>
        <w:rPr>
          <w:b/>
          <w:i/>
        </w:rPr>
        <w:t>5</w:t>
      </w:r>
      <w:r w:rsidRPr="00153716">
        <w:rPr>
          <w:b/>
          <w:i/>
        </w:rPr>
        <w:t>. Техника мазковой гуаши на сближенные и контрастные цвета.</w:t>
      </w:r>
    </w:p>
    <w:p w:rsidR="00537C9C" w:rsidRPr="003F3C85" w:rsidRDefault="00537C9C" w:rsidP="00537C9C">
      <w:r w:rsidRPr="00153716">
        <w:t>Практическая работа по выполнению упражнений на сближенные и контрастные цвета гуашью. Выполнение работы в технике различных мазков в различных направлениях (косой</w:t>
      </w:r>
      <w:r>
        <w:t>, по кругу, волнистый и т. д.).</w:t>
      </w:r>
    </w:p>
    <w:p w:rsidR="00537C9C" w:rsidRPr="00153716" w:rsidRDefault="00537C9C" w:rsidP="00537C9C">
      <w:pPr>
        <w:rPr>
          <w:b/>
          <w:bCs/>
        </w:rPr>
      </w:pPr>
      <w:r w:rsidRPr="00153716">
        <w:rPr>
          <w:b/>
          <w:bCs/>
          <w:i/>
          <w:iCs/>
          <w:u w:val="single"/>
        </w:rPr>
        <w:lastRenderedPageBreak/>
        <w:t>Раздел 2.</w:t>
      </w:r>
      <w:r w:rsidRPr="00153716">
        <w:rPr>
          <w:b/>
          <w:bCs/>
        </w:rPr>
        <w:t>Изобразительное искусство (Графика)</w:t>
      </w:r>
    </w:p>
    <w:p w:rsidR="00537C9C" w:rsidRPr="00153716" w:rsidRDefault="00537C9C" w:rsidP="00537C9C">
      <w:r w:rsidRPr="00153716">
        <w:t>Раздел содержит  знакомство с выразительными средствами этого вида станкового искусства. Выразительность линии, которую можно получить путём разного нажима на графический материал. Первичные представления о контрасте тёмного и светлого пятен, о вариантах создания тонового пятна в графике; ознакомление с вариантами работы карандашом, пастелью, тушью, ручками, восковыми мелками.</w:t>
      </w:r>
    </w:p>
    <w:p w:rsidR="00537C9C" w:rsidRPr="00153716" w:rsidRDefault="00537C9C" w:rsidP="00537C9C">
      <w:pPr>
        <w:rPr>
          <w:b/>
          <w:bCs/>
          <w:i/>
        </w:rPr>
      </w:pPr>
      <w:r w:rsidRPr="00153716">
        <w:rPr>
          <w:b/>
          <w:bCs/>
          <w:i/>
        </w:rPr>
        <w:t>2.1. Художественные материалы в графике.</w:t>
      </w:r>
    </w:p>
    <w:p w:rsidR="00537C9C" w:rsidRPr="00153716" w:rsidRDefault="00537C9C" w:rsidP="00537C9C">
      <w:pPr>
        <w:rPr>
          <w:bCs/>
        </w:rPr>
      </w:pPr>
      <w:r w:rsidRPr="00153716">
        <w:rPr>
          <w:bCs/>
        </w:rPr>
        <w:t xml:space="preserve">Содержание занятия в показе </w:t>
      </w:r>
      <w:r w:rsidRPr="00153716">
        <w:t>различных графических материалов</w:t>
      </w:r>
      <w:r w:rsidRPr="00153716">
        <w:rPr>
          <w:bCs/>
        </w:rPr>
        <w:t xml:space="preserve"> и различных техник</w:t>
      </w:r>
      <w:r w:rsidRPr="00153716">
        <w:t xml:space="preserve">, а так же этапы выполнения самостоятельного  графического произведения. Изучаются выразительные свойства линии, виды и характер линии, ритм линий, ритмическая организация листа. </w:t>
      </w:r>
      <w:r w:rsidRPr="00153716">
        <w:rPr>
          <w:bCs/>
        </w:rPr>
        <w:t>Выполнение упражнений карандашом различных линий как по форме – суровые прямоугольные, острые ломаные, полукруги, завитки, так и определение их толщины и тональности (</w:t>
      </w:r>
      <w:r w:rsidRPr="00153716">
        <w:t>изображение трав, деревьев, веток, объектов природы</w:t>
      </w:r>
      <w:r w:rsidRPr="00153716">
        <w:rPr>
          <w:bCs/>
        </w:rPr>
        <w:t>).</w:t>
      </w:r>
    </w:p>
    <w:p w:rsidR="00537C9C" w:rsidRPr="00153716" w:rsidRDefault="00537C9C" w:rsidP="00537C9C">
      <w:pPr>
        <w:rPr>
          <w:b/>
          <w:bCs/>
          <w:i/>
        </w:rPr>
      </w:pPr>
      <w:r w:rsidRPr="00153716">
        <w:rPr>
          <w:b/>
          <w:bCs/>
          <w:i/>
        </w:rPr>
        <w:t>2.2. Творческая работа «Рисование животных углём».</w:t>
      </w:r>
    </w:p>
    <w:p w:rsidR="00537C9C" w:rsidRPr="00153716" w:rsidRDefault="00537C9C" w:rsidP="00537C9C">
      <w:pPr>
        <w:rPr>
          <w:bCs/>
        </w:rPr>
      </w:pPr>
      <w:r w:rsidRPr="00153716">
        <w:rPr>
          <w:bCs/>
        </w:rPr>
        <w:t>Даются понятия о технике углём, работа линией и пятном, высветление, затемнение для формирования объёма в рисунке и светотени.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bCs/>
          <w:i/>
        </w:rPr>
        <w:t xml:space="preserve">2.3.Творческая работа </w:t>
      </w:r>
      <w:r w:rsidRPr="00153716">
        <w:rPr>
          <w:b/>
          <w:i/>
        </w:rPr>
        <w:t>«Зимний пейзаж города».</w:t>
      </w:r>
    </w:p>
    <w:p w:rsidR="00537C9C" w:rsidRPr="00153716" w:rsidRDefault="00537C9C" w:rsidP="00537C9C">
      <w:pPr>
        <w:rPr>
          <w:bCs/>
        </w:rPr>
      </w:pPr>
      <w:r w:rsidRPr="00153716">
        <w:t>Предлагается выполнение коллективной работы в смешанной технике или пастелью (заливка и подготовка фона акварелью с последующим дорисовыванием пастелью). В группе продумывают архитектурные сооружения города, роль участия каждого, выполнение рисунков с последующим вклеиванием в общее панно.</w:t>
      </w:r>
    </w:p>
    <w:p w:rsidR="00537C9C" w:rsidRPr="00153716" w:rsidRDefault="00537C9C" w:rsidP="00537C9C">
      <w:pPr>
        <w:rPr>
          <w:b/>
          <w:bCs/>
        </w:rPr>
      </w:pPr>
      <w:r w:rsidRPr="00153716">
        <w:rPr>
          <w:b/>
          <w:bCs/>
          <w:i/>
          <w:u w:val="single"/>
        </w:rPr>
        <w:t>Раздел 3.</w:t>
      </w:r>
      <w:r w:rsidRPr="00153716">
        <w:rPr>
          <w:b/>
          <w:bCs/>
        </w:rPr>
        <w:t>Декоративно-прикладное искусство</w:t>
      </w:r>
    </w:p>
    <w:p w:rsidR="00537C9C" w:rsidRPr="00153716" w:rsidRDefault="00537C9C" w:rsidP="00537C9C">
      <w:pPr>
        <w:numPr>
          <w:ilvl w:val="0"/>
          <w:numId w:val="26"/>
        </w:numPr>
        <w:rPr>
          <w:b/>
          <w:bCs/>
          <w:i/>
        </w:rPr>
      </w:pPr>
      <w:r w:rsidRPr="00153716">
        <w:rPr>
          <w:b/>
          <w:bCs/>
          <w:i/>
        </w:rPr>
        <w:t xml:space="preserve">Флористика </w:t>
      </w:r>
    </w:p>
    <w:p w:rsidR="00537C9C" w:rsidRPr="00153716" w:rsidRDefault="00537C9C" w:rsidP="00537C9C">
      <w:pPr>
        <w:rPr>
          <w:bCs/>
        </w:rPr>
      </w:pPr>
      <w:r w:rsidRPr="00153716">
        <w:rPr>
          <w:bCs/>
        </w:rPr>
        <w:t>Темы этого раздела помогает детям приобрести навыки работы с различными природными материалами, развивает их творческий потенциал, но что самое главное - она учит беречь родную природу, воспитывает бережливость, развивает фантазию детей.  Они могут экспериментировать, пробовать различные техники и приемы обработки материала. Используются сухие листья, цветы, кора берёзы и многое другое.</w:t>
      </w:r>
    </w:p>
    <w:p w:rsidR="00537C9C" w:rsidRPr="00153716" w:rsidRDefault="00537C9C" w:rsidP="00537C9C">
      <w:pPr>
        <w:rPr>
          <w:b/>
          <w:bCs/>
          <w:i/>
        </w:rPr>
      </w:pPr>
      <w:r w:rsidRPr="00153716">
        <w:rPr>
          <w:b/>
          <w:bCs/>
          <w:i/>
        </w:rPr>
        <w:t>3.1 «Животный мир»</w:t>
      </w:r>
    </w:p>
    <w:p w:rsidR="00537C9C" w:rsidRPr="00153716" w:rsidRDefault="00537C9C" w:rsidP="00537C9C">
      <w:pPr>
        <w:rPr>
          <w:bCs/>
        </w:rPr>
      </w:pPr>
      <w:r w:rsidRPr="00153716">
        <w:rPr>
          <w:bCs/>
        </w:rPr>
        <w:t>История возникновения. Направления и стили флористики. Просмотр иллюстраций. Инструменты, оборудование, материалы, приспособления. Правила сбора и засушивания растений в домашних условиях. Основы художественной композиции. Выполнение творческой работы.</w:t>
      </w:r>
    </w:p>
    <w:p w:rsidR="00537C9C" w:rsidRPr="00153716" w:rsidRDefault="00537C9C" w:rsidP="00537C9C">
      <w:pPr>
        <w:rPr>
          <w:b/>
          <w:bCs/>
          <w:i/>
        </w:rPr>
      </w:pPr>
      <w:r w:rsidRPr="00153716">
        <w:rPr>
          <w:b/>
          <w:bCs/>
          <w:i/>
        </w:rPr>
        <w:t>3.2 «Сказочный пейзаж из листьев и цветов»</w:t>
      </w:r>
    </w:p>
    <w:p w:rsidR="00537C9C" w:rsidRPr="00153716" w:rsidRDefault="00537C9C" w:rsidP="00537C9C">
      <w:pPr>
        <w:rPr>
          <w:bCs/>
        </w:rPr>
      </w:pPr>
      <w:r w:rsidRPr="00153716">
        <w:rPr>
          <w:bCs/>
        </w:rPr>
        <w:t>Пропорции, фон, текстура во флористике. Гармоничные цветовые сочетания. Цветовой круг. Цветовые сочетания: монохроматические, контрастные, полихроматические, аналогичные. Выбор цветовой гаммы. Коллективная работа в малых группах по созданию композиции.</w:t>
      </w:r>
    </w:p>
    <w:p w:rsidR="00537C9C" w:rsidRPr="00153716" w:rsidRDefault="00537C9C" w:rsidP="00537C9C">
      <w:pPr>
        <w:numPr>
          <w:ilvl w:val="0"/>
          <w:numId w:val="27"/>
        </w:numPr>
        <w:rPr>
          <w:b/>
          <w:bCs/>
          <w:i/>
        </w:rPr>
      </w:pPr>
      <w:r w:rsidRPr="00153716">
        <w:rPr>
          <w:b/>
          <w:bCs/>
          <w:i/>
        </w:rPr>
        <w:t>Художественные промыслы</w:t>
      </w:r>
    </w:p>
    <w:p w:rsidR="00537C9C" w:rsidRDefault="00537C9C" w:rsidP="00537C9C">
      <w:pPr>
        <w:rPr>
          <w:bCs/>
        </w:rPr>
      </w:pPr>
      <w:r w:rsidRPr="00153716">
        <w:rPr>
          <w:bCs/>
        </w:rPr>
        <w:lastRenderedPageBreak/>
        <w:t xml:space="preserve">Темы этого раздела знакомят детей с искусством декорирования красками и кистью какой-либо поверхности. Отличия искусства росписей  от живописи. Понятия композиции «картинного типа».  Автономное восприятие в нейтральном пространстве или на нейтральном фоне, относительно изолированном от окружающей среды. Роспись как  часть специально задуманного и организованного художником пространства. 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bCs/>
          <w:i/>
        </w:rPr>
        <w:t>3.2.1</w:t>
      </w:r>
      <w:r w:rsidRPr="00153716">
        <w:rPr>
          <w:b/>
          <w:i/>
        </w:rPr>
        <w:t>Что такое промысел. Традиционные ремесла.</w:t>
      </w:r>
    </w:p>
    <w:p w:rsidR="00537C9C" w:rsidRPr="00153716" w:rsidRDefault="00537C9C" w:rsidP="00537C9C">
      <w:pPr>
        <w:rPr>
          <w:b/>
          <w:i/>
        </w:rPr>
      </w:pPr>
      <w:r w:rsidRPr="00153716">
        <w:t>Понятие промысла и художественного промысла. Ремесло и искусство. Мастерство. Материалы для изготовления изделий. Просмотр и подбор репродукций произведений (открытки, журнальные вырезки, фото, Интернет) изделий художественных промыслов России. Подлинник. Узнаваемые особенности. Поисковая работа в группах. Составление глоссария новых и основных терминов по теме.</w:t>
      </w:r>
    </w:p>
    <w:p w:rsidR="00537C9C" w:rsidRPr="00153716" w:rsidRDefault="00537C9C" w:rsidP="00537C9C">
      <w:pPr>
        <w:rPr>
          <w:b/>
          <w:i/>
        </w:rPr>
      </w:pPr>
      <w:r>
        <w:rPr>
          <w:b/>
          <w:i/>
        </w:rPr>
        <w:t>3.2.2</w:t>
      </w:r>
      <w:r w:rsidRPr="00153716">
        <w:rPr>
          <w:b/>
          <w:i/>
        </w:rPr>
        <w:t xml:space="preserve"> Мастерская по росписи изделий.</w:t>
      </w:r>
    </w:p>
    <w:p w:rsidR="00537C9C" w:rsidRDefault="00537C9C" w:rsidP="00537C9C">
      <w:r w:rsidRPr="00153716">
        <w:t xml:space="preserve">Организация заочной виртуальной экскурсии на промысел в мастерскую по росписи изделий. Просмотр приемов работы мастеров. Материалы и принадлежности: краски, кисти, тычки. Работа в малой группе по освоению приемов росписи с использованием раздаточного материала и показа учителя (группы формируются по ассортименту выбранных детьми изделий). Выполнение упражнений по подготовке к выполнению цветочной композиции: каемки, двойной мазок, листики, бутоны, цветы. </w:t>
      </w:r>
    </w:p>
    <w:p w:rsidR="00537C9C" w:rsidRDefault="00537C9C" w:rsidP="00537C9C">
      <w:pPr>
        <w:rPr>
          <w:b/>
          <w:i/>
        </w:rPr>
      </w:pPr>
      <w:r w:rsidRPr="00E75251">
        <w:rPr>
          <w:b/>
          <w:i/>
        </w:rPr>
        <w:t>3.2.3</w:t>
      </w:r>
      <w:r w:rsidRPr="00E75251">
        <w:rPr>
          <w:b/>
          <w:i/>
        </w:rPr>
        <w:tab/>
        <w:t>Мастерская по выполнению изд</w:t>
      </w:r>
      <w:r>
        <w:rPr>
          <w:b/>
          <w:i/>
        </w:rPr>
        <w:t>елий в стиле Гжельской росписи</w:t>
      </w:r>
      <w:r>
        <w:rPr>
          <w:b/>
          <w:i/>
        </w:rPr>
        <w:tab/>
        <w:t>.</w:t>
      </w:r>
      <w:r w:rsidRPr="00E75251">
        <w:rPr>
          <w:b/>
          <w:i/>
        </w:rPr>
        <w:tab/>
      </w:r>
    </w:p>
    <w:p w:rsidR="00537C9C" w:rsidRDefault="00537C9C" w:rsidP="00537C9C">
      <w:pPr>
        <w:jc w:val="both"/>
      </w:pPr>
      <w:r w:rsidRPr="00E75251">
        <w:t>Практическая индивидуальная творческая работа (выполнение упражнений). Проект по выполнению росписи фарфорового изделия</w:t>
      </w:r>
      <w:r>
        <w:t xml:space="preserve">. </w:t>
      </w:r>
      <w:r w:rsidRPr="00E75251">
        <w:t>Вернисаж (ярмарка).Презентация изделий по группам</w:t>
      </w:r>
      <w:r>
        <w:t>.</w:t>
      </w:r>
    </w:p>
    <w:p w:rsidR="00537C9C" w:rsidRPr="00E75251" w:rsidRDefault="00537C9C" w:rsidP="00537C9C">
      <w:pPr>
        <w:jc w:val="both"/>
        <w:rPr>
          <w:b/>
          <w:i/>
        </w:rPr>
      </w:pPr>
      <w:r w:rsidRPr="00E75251">
        <w:rPr>
          <w:b/>
          <w:i/>
        </w:rPr>
        <w:t>3.2.4</w:t>
      </w:r>
      <w:r w:rsidRPr="00E75251">
        <w:rPr>
          <w:b/>
          <w:i/>
        </w:rPr>
        <w:tab/>
        <w:t>Возрожденная красота. Деревянная игрушка Подмосковья.</w:t>
      </w:r>
      <w:r w:rsidRPr="00E75251">
        <w:rPr>
          <w:b/>
          <w:i/>
        </w:rPr>
        <w:tab/>
      </w:r>
    </w:p>
    <w:p w:rsidR="00537C9C" w:rsidRDefault="00537C9C" w:rsidP="00537C9C">
      <w:pPr>
        <w:jc w:val="both"/>
      </w:pPr>
      <w:r w:rsidRPr="00E75251">
        <w:t>Поисковая исследовательская деятельность (в малых группах)</w:t>
      </w:r>
      <w:r>
        <w:t xml:space="preserve">.  </w:t>
      </w:r>
      <w:r w:rsidRPr="00E75251">
        <w:t>Создание исследовательского проекта (малые группы, индивидуальная)</w:t>
      </w:r>
      <w:r>
        <w:t>.</w:t>
      </w:r>
    </w:p>
    <w:p w:rsidR="00537C9C" w:rsidRDefault="00537C9C" w:rsidP="00537C9C">
      <w:pPr>
        <w:jc w:val="both"/>
      </w:pPr>
      <w:r w:rsidRPr="00E75251">
        <w:rPr>
          <w:b/>
          <w:i/>
        </w:rPr>
        <w:t>3.2.5</w:t>
      </w:r>
      <w:r w:rsidRPr="00E75251">
        <w:rPr>
          <w:b/>
          <w:i/>
        </w:rPr>
        <w:tab/>
        <w:t>Мастерская росписи (Сергиево-Посадская матрешка)</w:t>
      </w:r>
      <w:r w:rsidRPr="00E75251">
        <w:rPr>
          <w:b/>
          <w:i/>
        </w:rPr>
        <w:tab/>
      </w:r>
      <w:r>
        <w:tab/>
      </w:r>
    </w:p>
    <w:p w:rsidR="00537C9C" w:rsidRDefault="00537C9C" w:rsidP="00537C9C">
      <w:pPr>
        <w:jc w:val="both"/>
      </w:pPr>
      <w:r>
        <w:t>Проект «Сувенир на память». Практическая индивидуальная творческая работа над изделием.</w:t>
      </w:r>
      <w:r>
        <w:tab/>
        <w:t>Лавка художника. Вернисаж.</w:t>
      </w:r>
    </w:p>
    <w:p w:rsidR="00537C9C" w:rsidRDefault="00537C9C" w:rsidP="00537C9C">
      <w:pPr>
        <w:jc w:val="both"/>
      </w:pPr>
      <w:r w:rsidRPr="003F3C85">
        <w:rPr>
          <w:b/>
          <w:i/>
        </w:rPr>
        <w:t>3.2.6</w:t>
      </w:r>
      <w:r w:rsidRPr="003F3C85">
        <w:rPr>
          <w:b/>
          <w:i/>
        </w:rPr>
        <w:tab/>
        <w:t>Истоки русского искусства. Павлово-Посадские платки.</w:t>
      </w:r>
      <w:r>
        <w:tab/>
      </w:r>
      <w:r>
        <w:tab/>
      </w:r>
    </w:p>
    <w:p w:rsidR="00537C9C" w:rsidRDefault="00537C9C" w:rsidP="00537C9C">
      <w:pPr>
        <w:jc w:val="both"/>
      </w:pPr>
      <w:r>
        <w:t>Проект «Открытка  на память».  Практическая индивидуальная творческая работа. Лавка художника. Вернисаж.</w:t>
      </w:r>
    </w:p>
    <w:p w:rsidR="00537C9C" w:rsidRDefault="00537C9C" w:rsidP="00537C9C">
      <w:pPr>
        <w:jc w:val="both"/>
      </w:pPr>
      <w:r w:rsidRPr="003F3C85">
        <w:rPr>
          <w:b/>
          <w:i/>
        </w:rPr>
        <w:t>3.2.7</w:t>
      </w:r>
      <w:r w:rsidRPr="003F3C85">
        <w:rPr>
          <w:b/>
          <w:i/>
        </w:rPr>
        <w:tab/>
        <w:t>Истоки русского искусства.Жостовские подносы</w:t>
      </w:r>
      <w:r>
        <w:tab/>
      </w:r>
      <w:r>
        <w:tab/>
      </w:r>
    </w:p>
    <w:p w:rsidR="00537C9C" w:rsidRPr="003F3C85" w:rsidRDefault="00537C9C" w:rsidP="00537C9C">
      <w:pPr>
        <w:jc w:val="both"/>
      </w:pPr>
      <w:r>
        <w:t>Проект «Открытка  на память. Практическая индивидуальная творческая работа.</w:t>
      </w:r>
      <w:r>
        <w:tab/>
        <w:t>Лавка художника.  Вернисаж.</w:t>
      </w:r>
    </w:p>
    <w:p w:rsidR="00537C9C" w:rsidRPr="00153716" w:rsidRDefault="00537C9C" w:rsidP="00537C9C">
      <w:pPr>
        <w:numPr>
          <w:ilvl w:val="0"/>
          <w:numId w:val="27"/>
        </w:numPr>
        <w:rPr>
          <w:i/>
        </w:rPr>
      </w:pPr>
      <w:r>
        <w:rPr>
          <w:b/>
          <w:i/>
        </w:rPr>
        <w:t>Бумажная пластика.</w:t>
      </w:r>
    </w:p>
    <w:p w:rsidR="00537C9C" w:rsidRPr="00153716" w:rsidRDefault="00537C9C" w:rsidP="00537C9C">
      <w:r w:rsidRPr="00153716">
        <w:lastRenderedPageBreak/>
        <w:t>В этом разделе ДПИ дети познакомятся с бумагой, которая стала универсальным материалом и используется везде. Используя ее для письма и рисования, люди не могли не обратить внимание на бумагу саму по себе. Складывая лист бумаги, можно получить удивительные фигурки и предметы, а если взять в руки ножницы, то из нее выйдет отличный орнамент. Знакомство с некоторыми видами бумажного творчества, которые переплетены между собой:, бумажная пл</w:t>
      </w:r>
      <w:r>
        <w:t>астика (объёмная и плоскостная)</w:t>
      </w:r>
      <w:r w:rsidRPr="00153716">
        <w:t>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3.3.1 Знакомство с выразительностью силуэтного вырезания формы.</w:t>
      </w:r>
    </w:p>
    <w:p w:rsidR="00537C9C" w:rsidRPr="00153716" w:rsidRDefault="00537C9C" w:rsidP="00537C9C">
      <w:r w:rsidRPr="00153716">
        <w:t>Практическая творческая работа приёмов сминания, закручивания, надрезания бумаги.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3.3.2 «Листок и роза»</w:t>
      </w:r>
    </w:p>
    <w:p w:rsidR="00537C9C" w:rsidRPr="00153716" w:rsidRDefault="00537C9C" w:rsidP="00537C9C">
      <w:r w:rsidRPr="00153716">
        <w:t>Практическая работа по отработке навыков выполнения элементов листьев и цветов. Коллективная работа. Учащиеся создают букет из роз.</w:t>
      </w:r>
    </w:p>
    <w:p w:rsidR="00537C9C" w:rsidRPr="00153716" w:rsidRDefault="00537C9C" w:rsidP="00537C9C">
      <w:pPr>
        <w:rPr>
          <w:b/>
          <w:i/>
        </w:rPr>
      </w:pPr>
      <w:r w:rsidRPr="00153716">
        <w:rPr>
          <w:b/>
          <w:i/>
        </w:rPr>
        <w:t>3.3.3 «Объёмное панно на память» в технике бумагопластики.</w:t>
      </w:r>
    </w:p>
    <w:p w:rsidR="00537C9C" w:rsidRPr="00153716" w:rsidRDefault="00537C9C" w:rsidP="00537C9C">
      <w:r w:rsidRPr="00153716">
        <w:t>Практическая творческая работа по изготовлению изделий из бумаги в виде панно или открытки  в технике бумагопластики. Композиционное решение пространства.</w:t>
      </w:r>
    </w:p>
    <w:p w:rsidR="00537C9C" w:rsidRPr="00153716" w:rsidRDefault="00537C9C" w:rsidP="00537C9C">
      <w:pPr>
        <w:rPr>
          <w:b/>
          <w:i/>
        </w:rPr>
      </w:pPr>
      <w:r>
        <w:rPr>
          <w:b/>
          <w:i/>
        </w:rPr>
        <w:t>3.3.4</w:t>
      </w:r>
      <w:r w:rsidRPr="00153716">
        <w:rPr>
          <w:b/>
          <w:i/>
        </w:rPr>
        <w:t xml:space="preserve"> Объёмная открытка, книжка в подарок</w:t>
      </w:r>
      <w:r>
        <w:rPr>
          <w:b/>
          <w:i/>
        </w:rPr>
        <w:t>.</w:t>
      </w:r>
    </w:p>
    <w:p w:rsidR="00537C9C" w:rsidRPr="00153716" w:rsidRDefault="00537C9C" w:rsidP="00537C9C">
      <w:r w:rsidRPr="00153716">
        <w:t>Творческая работа в парах по созданию книжки или открытки. Распределение ролей, силуэтное вырезание, состав</w:t>
      </w:r>
      <w:r>
        <w:t>ление композиции.</w:t>
      </w: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Литература: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>Богуславская И.Я. Народное искусство. Исследования и материалы. – ГРМ, 1995.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>Гиновар М. Роспись по дереву для начинающих. – М., Арт-Родник, 2008.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 xml:space="preserve">Горяева Н.А., Островская О.В. Изобразительное искусство, 5 класс, декоративно-прикладное искусство. – Просвещение, 2013. 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>Докучаева Н.Н., Мастерим бумажный мир. Короли и рыбки. - ТОО «Диамант», ЗАО «Валери СПб», 1997.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 xml:space="preserve"> Суханова Н.П. Картины из цветов. Флористический коллаж. – М.: ОЛМА-ПРЕСС Образование, 2011.</w:t>
      </w:r>
    </w:p>
    <w:p w:rsidR="00537C9C" w:rsidRPr="00153716" w:rsidRDefault="00537C9C" w:rsidP="00537C9C">
      <w:pPr>
        <w:numPr>
          <w:ilvl w:val="0"/>
          <w:numId w:val="28"/>
        </w:numPr>
      </w:pPr>
      <w:r w:rsidRPr="00153716">
        <w:t xml:space="preserve">Шпикалова, Г.А. Поровская.  Возвращение к истокам: Народное искусство и детское творчество. Т.Я., - М.: ВЛАДОС, 2012. </w:t>
      </w:r>
    </w:p>
    <w:p w:rsidR="00537C9C" w:rsidRPr="007D34E6" w:rsidRDefault="00537C9C" w:rsidP="00537C9C">
      <w:pPr>
        <w:numPr>
          <w:ilvl w:val="0"/>
          <w:numId w:val="28"/>
        </w:numPr>
      </w:pPr>
      <w:r w:rsidRPr="00153716">
        <w:t>Ячменёва В.В., Занятия и игровые упражнения по художественному творчеству с детьми.  - М.: ВЛАДОС, 2003.</w:t>
      </w:r>
    </w:p>
    <w:p w:rsidR="00537C9C" w:rsidRPr="00153716" w:rsidRDefault="00537C9C" w:rsidP="00537C9C">
      <w:pPr>
        <w:rPr>
          <w:b/>
        </w:rPr>
      </w:pPr>
      <w:r w:rsidRPr="00153716">
        <w:rPr>
          <w:b/>
        </w:rPr>
        <w:t>Материально-техническое обеспечение</w:t>
      </w:r>
    </w:p>
    <w:p w:rsidR="00537C9C" w:rsidRPr="00153716" w:rsidRDefault="00537C9C" w:rsidP="00537C9C">
      <w:r w:rsidRPr="00153716">
        <w:t>•</w:t>
      </w:r>
      <w:r w:rsidRPr="00153716">
        <w:tab/>
        <w:t>Компьютер</w:t>
      </w:r>
    </w:p>
    <w:p w:rsidR="00537C9C" w:rsidRPr="00153716" w:rsidRDefault="00537C9C" w:rsidP="00537C9C">
      <w:r w:rsidRPr="00153716">
        <w:t>•</w:t>
      </w:r>
      <w:r w:rsidRPr="00153716">
        <w:tab/>
        <w:t>Мультимедийный проектор</w:t>
      </w:r>
    </w:p>
    <w:p w:rsidR="00537C9C" w:rsidRPr="00153716" w:rsidRDefault="00537C9C" w:rsidP="00537C9C">
      <w:r w:rsidRPr="00153716">
        <w:lastRenderedPageBreak/>
        <w:t>•</w:t>
      </w:r>
      <w:r w:rsidRPr="00153716">
        <w:tab/>
        <w:t>Художественные материалы и принадлежности (бумага, картон, ножницы, клей, кисти, краски, лак по дереву)</w:t>
      </w:r>
    </w:p>
    <w:p w:rsidR="00537C9C" w:rsidRDefault="00537C9C" w:rsidP="00537C9C">
      <w:r w:rsidRPr="00153716">
        <w:t>•</w:t>
      </w:r>
      <w:r w:rsidRPr="00153716">
        <w:tab/>
        <w:t xml:space="preserve">Деревянные </w:t>
      </w:r>
      <w:r>
        <w:t xml:space="preserve">и фарфоровые </w:t>
      </w:r>
      <w:r w:rsidRPr="00153716">
        <w:t>изделия и заготовки для росписи</w:t>
      </w:r>
    </w:p>
    <w:p w:rsidR="00354261" w:rsidRDefault="00354261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37C9C" w:rsidRPr="000F14AA" w:rsidRDefault="00537C9C" w:rsidP="00354261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54261" w:rsidTr="00CA2B97">
        <w:tc>
          <w:tcPr>
            <w:tcW w:w="4785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54261" w:rsidRPr="003D4FF4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261" w:rsidRDefault="00354261" w:rsidP="00CA2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354261" w:rsidRPr="00E42672" w:rsidRDefault="00354261" w:rsidP="00CA2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54261" w:rsidRDefault="00354261" w:rsidP="00CA2B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54261" w:rsidRDefault="00354261"/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0175B" w:rsidRDefault="0030175B" w:rsidP="00354261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54261" w:rsidRPr="00C872E8" w:rsidRDefault="00354261" w:rsidP="00354261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4261" w:rsidRDefault="00354261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7E78" w:rsidRDefault="00C37E78" w:rsidP="003542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37E78" w:rsidSect="0028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62560C"/>
    <w:multiLevelType w:val="hybridMultilevel"/>
    <w:tmpl w:val="8FE607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3927BAF"/>
    <w:multiLevelType w:val="multilevel"/>
    <w:tmpl w:val="8D68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10">
    <w:nsid w:val="383C0ED6"/>
    <w:multiLevelType w:val="hybridMultilevel"/>
    <w:tmpl w:val="C0A2A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761A9"/>
    <w:multiLevelType w:val="hybridMultilevel"/>
    <w:tmpl w:val="A0F444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C10C33"/>
    <w:multiLevelType w:val="hybridMultilevel"/>
    <w:tmpl w:val="4AB46D9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BF40DE"/>
    <w:multiLevelType w:val="hybridMultilevel"/>
    <w:tmpl w:val="A216C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00798"/>
    <w:multiLevelType w:val="hybridMultilevel"/>
    <w:tmpl w:val="1466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6D38D0"/>
    <w:multiLevelType w:val="multilevel"/>
    <w:tmpl w:val="A0FA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667053"/>
    <w:multiLevelType w:val="hybridMultilevel"/>
    <w:tmpl w:val="7A36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DF5C97"/>
    <w:multiLevelType w:val="hybridMultilevel"/>
    <w:tmpl w:val="949C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18"/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7"/>
  </w:num>
  <w:num w:numId="25">
    <w:abstractNumId w:val="19"/>
  </w:num>
  <w:num w:numId="26">
    <w:abstractNumId w:val="21"/>
  </w:num>
  <w:num w:numId="27">
    <w:abstractNumId w:val="1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354261"/>
    <w:rsid w:val="00284573"/>
    <w:rsid w:val="0030175B"/>
    <w:rsid w:val="00354261"/>
    <w:rsid w:val="00407B4A"/>
    <w:rsid w:val="00502CB6"/>
    <w:rsid w:val="00537C9C"/>
    <w:rsid w:val="00967E87"/>
    <w:rsid w:val="00C3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73"/>
  </w:style>
  <w:style w:type="paragraph" w:styleId="2">
    <w:name w:val="heading 2"/>
    <w:basedOn w:val="a"/>
    <w:link w:val="20"/>
    <w:semiHidden/>
    <w:unhideWhenUsed/>
    <w:qFormat/>
    <w:rsid w:val="0030175B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</w:rPr>
  </w:style>
  <w:style w:type="paragraph" w:styleId="3">
    <w:name w:val="heading 3"/>
    <w:basedOn w:val="a"/>
    <w:link w:val="30"/>
    <w:unhideWhenUsed/>
    <w:qFormat/>
    <w:rsid w:val="0030175B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75B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rsid w:val="0035426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42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0175B"/>
    <w:rPr>
      <w:rFonts w:ascii="Arial" w:eastAsia="Arial Unicode MS" w:hAnsi="Arial" w:cs="Arial"/>
      <w:i/>
      <w:iCs/>
      <w:color w:val="006464"/>
      <w:sz w:val="32"/>
      <w:szCs w:val="32"/>
    </w:rPr>
  </w:style>
  <w:style w:type="character" w:customStyle="1" w:styleId="30">
    <w:name w:val="Заголовок 3 Знак"/>
    <w:basedOn w:val="a0"/>
    <w:link w:val="3"/>
    <w:rsid w:val="0030175B"/>
    <w:rPr>
      <w:rFonts w:ascii="Arial" w:eastAsia="Arial Unicode MS" w:hAnsi="Arial" w:cs="Arial"/>
      <w:b/>
      <w:bCs/>
      <w:color w:val="BF6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0175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FontStyle57">
    <w:name w:val="Font Style57"/>
    <w:uiPriority w:val="99"/>
    <w:rsid w:val="0030175B"/>
    <w:rPr>
      <w:rFonts w:ascii="Times New Roman" w:hAnsi="Times New Roman" w:cs="Times New Roman" w:hint="default"/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30175B"/>
  </w:style>
  <w:style w:type="paragraph" w:customStyle="1" w:styleId="c25">
    <w:name w:val="c25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0175B"/>
  </w:style>
  <w:style w:type="paragraph" w:customStyle="1" w:styleId="c41">
    <w:name w:val="c41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175B"/>
  </w:style>
  <w:style w:type="paragraph" w:customStyle="1" w:styleId="c15">
    <w:name w:val="c15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0175B"/>
  </w:style>
  <w:style w:type="paragraph" w:customStyle="1" w:styleId="c8">
    <w:name w:val="c8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175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0175B"/>
    <w:rPr>
      <w:color w:val="800080"/>
      <w:u w:val="single"/>
    </w:rPr>
  </w:style>
  <w:style w:type="paragraph" w:customStyle="1" w:styleId="c19">
    <w:name w:val="c19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unhideWhenUsed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0175B"/>
  </w:style>
  <w:style w:type="character" w:customStyle="1" w:styleId="c0">
    <w:name w:val="c0"/>
    <w:basedOn w:val="a0"/>
    <w:rsid w:val="0030175B"/>
  </w:style>
  <w:style w:type="paragraph" w:customStyle="1" w:styleId="c40">
    <w:name w:val="c40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30175B"/>
  </w:style>
  <w:style w:type="paragraph" w:customStyle="1" w:styleId="c23">
    <w:name w:val="c23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30175B"/>
  </w:style>
  <w:style w:type="paragraph" w:styleId="a7">
    <w:name w:val="List Paragraph"/>
    <w:basedOn w:val="a"/>
    <w:uiPriority w:val="34"/>
    <w:qFormat/>
    <w:rsid w:val="003017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30175B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30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30175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30175B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8">
    <w:name w:val="Emphasis"/>
    <w:basedOn w:val="a0"/>
    <w:qFormat/>
    <w:rsid w:val="003017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5</cp:revision>
  <dcterms:created xsi:type="dcterms:W3CDTF">2015-10-06T20:38:00Z</dcterms:created>
  <dcterms:modified xsi:type="dcterms:W3CDTF">2015-10-17T03:59:00Z</dcterms:modified>
</cp:coreProperties>
</file>